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0D34E" w14:textId="5B591AA5" w:rsidR="006E181F" w:rsidRPr="00981B7B" w:rsidRDefault="003D6AAA" w:rsidP="00981B7B">
      <w:pPr>
        <w:pStyle w:val="Ttulo1"/>
        <w:jc w:val="center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2. </w:t>
      </w:r>
      <w:proofErr w:type="spellStart"/>
      <w:r>
        <w:rPr>
          <w:rFonts w:ascii="Verdana" w:hAnsi="Verdana"/>
          <w:color w:val="000000" w:themeColor="text1"/>
        </w:rPr>
        <w:t>Mensaje</w:t>
      </w:r>
      <w:proofErr w:type="spellEnd"/>
      <w:r>
        <w:rPr>
          <w:rFonts w:ascii="Verdana" w:hAnsi="Verdana"/>
          <w:color w:val="000000" w:themeColor="text1"/>
        </w:rPr>
        <w:t xml:space="preserve"> </w:t>
      </w:r>
      <w:proofErr w:type="spellStart"/>
      <w:r>
        <w:rPr>
          <w:rFonts w:ascii="Verdana" w:hAnsi="Verdana"/>
          <w:color w:val="000000" w:themeColor="text1"/>
        </w:rPr>
        <w:t>recién</w:t>
      </w:r>
      <w:proofErr w:type="spellEnd"/>
      <w:r>
        <w:rPr>
          <w:rFonts w:ascii="Verdana" w:hAnsi="Verdana"/>
          <w:color w:val="000000" w:themeColor="text1"/>
        </w:rPr>
        <w:t xml:space="preserve"> </w:t>
      </w:r>
      <w:proofErr w:type="spellStart"/>
      <w:r>
        <w:rPr>
          <w:rFonts w:ascii="Verdana" w:hAnsi="Verdana"/>
          <w:color w:val="000000" w:themeColor="text1"/>
        </w:rPr>
        <w:t>matriculado</w:t>
      </w:r>
      <w:proofErr w:type="spellEnd"/>
    </w:p>
    <w:p w14:paraId="4E370BD5" w14:textId="77777777" w:rsidR="003D6AAA" w:rsidRDefault="003D6AAA" w:rsidP="003D6AAA">
      <w:pPr>
        <w:pStyle w:val="Listaconvietas"/>
        <w:numPr>
          <w:ilvl w:val="0"/>
          <w:numId w:val="0"/>
        </w:numPr>
        <w:ind w:left="360"/>
        <w:rPr>
          <w:rFonts w:ascii="Verdana" w:hAnsi="Verdana"/>
        </w:rPr>
      </w:pPr>
    </w:p>
    <w:p w14:paraId="02938E40" w14:textId="6873FC74" w:rsidR="003D6AAA" w:rsidRDefault="003D6AAA" w:rsidP="003D6AAA">
      <w:pPr>
        <w:pStyle w:val="Listaconvietas"/>
        <w:numPr>
          <w:ilvl w:val="0"/>
          <w:numId w:val="0"/>
        </w:numPr>
        <w:ind w:left="360"/>
        <w:jc w:val="both"/>
        <w:rPr>
          <w:rFonts w:ascii="Verdana" w:hAnsi="Verdana"/>
        </w:rPr>
      </w:pPr>
      <w:r>
        <w:rPr>
          <w:rFonts w:ascii="Verdana" w:hAnsi="Verdana"/>
        </w:rPr>
        <w:t xml:space="preserve">ASUNTO: MATRÍCULA EXITOSA DIPLOMADO/CURSO </w:t>
      </w:r>
      <w:r w:rsidRPr="003D6AAA">
        <w:rPr>
          <w:rFonts w:ascii="Verdana" w:hAnsi="Verdana"/>
        </w:rPr>
        <w:t>[</w:t>
      </w:r>
      <w:r>
        <w:rPr>
          <w:rFonts w:ascii="Verdana" w:hAnsi="Verdana"/>
        </w:rPr>
        <w:t>NOMBRE DIPLOMADO/CURSO</w:t>
      </w:r>
      <w:r w:rsidRPr="003D6AAA">
        <w:rPr>
          <w:rFonts w:ascii="Verdana" w:hAnsi="Verdana"/>
        </w:rPr>
        <w:t>]</w:t>
      </w:r>
    </w:p>
    <w:p w14:paraId="56AFC646" w14:textId="77777777" w:rsidR="003D6AAA" w:rsidRDefault="003D6AAA" w:rsidP="003D6AAA">
      <w:pPr>
        <w:pStyle w:val="Listaconvietas"/>
        <w:numPr>
          <w:ilvl w:val="0"/>
          <w:numId w:val="0"/>
        </w:numPr>
        <w:ind w:left="360"/>
        <w:rPr>
          <w:rFonts w:ascii="Verdana" w:hAnsi="Verdana"/>
        </w:rPr>
      </w:pPr>
    </w:p>
    <w:p w14:paraId="79CF0915" w14:textId="4A27BF18" w:rsidR="003D6AAA" w:rsidRPr="003D6AAA" w:rsidRDefault="003D6AAA" w:rsidP="003D6AAA">
      <w:pPr>
        <w:pStyle w:val="Listaconvietas"/>
        <w:numPr>
          <w:ilvl w:val="0"/>
          <w:numId w:val="0"/>
        </w:numPr>
        <w:ind w:left="360"/>
        <w:rPr>
          <w:rFonts w:ascii="Verdana" w:hAnsi="Verdana"/>
        </w:rPr>
      </w:pPr>
      <w:r w:rsidRPr="003D6AAA">
        <w:rPr>
          <w:rFonts w:ascii="Verdana" w:hAnsi="Verdana"/>
        </w:rPr>
        <w:t>Hola [</w:t>
      </w:r>
      <w:r>
        <w:rPr>
          <w:rFonts w:ascii="Verdana" w:hAnsi="Verdana"/>
        </w:rPr>
        <w:t>PRIMER NOMBRE</w:t>
      </w:r>
      <w:r w:rsidRPr="003D6AAA">
        <w:rPr>
          <w:rFonts w:ascii="Verdana" w:hAnsi="Verdana"/>
        </w:rPr>
        <w:t>]</w:t>
      </w:r>
      <w:r>
        <w:rPr>
          <w:rFonts w:ascii="Verdana" w:hAnsi="Verdana"/>
        </w:rPr>
        <w:t xml:space="preserve"> </w:t>
      </w:r>
    </w:p>
    <w:p w14:paraId="169C734D" w14:textId="77777777" w:rsidR="003D6AAA" w:rsidRPr="003D6AAA" w:rsidRDefault="003D6AAA" w:rsidP="003D6AAA">
      <w:pPr>
        <w:pStyle w:val="Listaconvietas"/>
        <w:numPr>
          <w:ilvl w:val="0"/>
          <w:numId w:val="0"/>
        </w:numPr>
        <w:ind w:left="360"/>
        <w:rPr>
          <w:rFonts w:ascii="Verdana" w:hAnsi="Verdana"/>
        </w:rPr>
      </w:pPr>
    </w:p>
    <w:p w14:paraId="0B001071" w14:textId="7836DC53" w:rsidR="003D6AAA" w:rsidRPr="003D6AAA" w:rsidRDefault="003D6AAA" w:rsidP="003D6AAA">
      <w:pPr>
        <w:pStyle w:val="Listaconvietas"/>
        <w:numPr>
          <w:ilvl w:val="0"/>
          <w:numId w:val="0"/>
        </w:numPr>
        <w:ind w:left="360"/>
        <w:rPr>
          <w:rFonts w:ascii="Verdana" w:hAnsi="Verdana"/>
        </w:rPr>
      </w:pPr>
      <w:r w:rsidRPr="003D6AAA">
        <w:rPr>
          <w:rFonts w:ascii="Verdana" w:hAnsi="Verdana"/>
        </w:rPr>
        <w:t>¡</w:t>
      </w:r>
      <w:proofErr w:type="spellStart"/>
      <w:r w:rsidRPr="003D6AAA">
        <w:rPr>
          <w:rFonts w:ascii="Verdana" w:hAnsi="Verdana"/>
        </w:rPr>
        <w:t>Excelentes</w:t>
      </w:r>
      <w:proofErr w:type="spellEnd"/>
      <w:r w:rsidRPr="003D6AAA">
        <w:rPr>
          <w:rFonts w:ascii="Verdana" w:hAnsi="Verdana"/>
        </w:rPr>
        <w:t xml:space="preserve"> </w:t>
      </w:r>
      <w:proofErr w:type="spellStart"/>
      <w:r w:rsidRPr="003D6AAA">
        <w:rPr>
          <w:rFonts w:ascii="Verdana" w:hAnsi="Verdana"/>
        </w:rPr>
        <w:t>noticias</w:t>
      </w:r>
      <w:proofErr w:type="spellEnd"/>
      <w:r w:rsidRPr="003D6AAA">
        <w:rPr>
          <w:rFonts w:ascii="Verdana" w:hAnsi="Verdana"/>
        </w:rPr>
        <w:t xml:space="preserve">! </w:t>
      </w:r>
      <w:proofErr w:type="spellStart"/>
      <w:r w:rsidRPr="003D6AAA">
        <w:rPr>
          <w:rFonts w:ascii="Verdana" w:hAnsi="Verdana"/>
        </w:rPr>
        <w:t>Hemos</w:t>
      </w:r>
      <w:proofErr w:type="spellEnd"/>
      <w:r w:rsidRPr="003D6AAA">
        <w:rPr>
          <w:rFonts w:ascii="Verdana" w:hAnsi="Verdana"/>
        </w:rPr>
        <w:t xml:space="preserve"> </w:t>
      </w:r>
      <w:proofErr w:type="spellStart"/>
      <w:r w:rsidRPr="003D6AAA">
        <w:rPr>
          <w:rFonts w:ascii="Verdana" w:hAnsi="Verdana"/>
        </w:rPr>
        <w:t>recibido</w:t>
      </w:r>
      <w:proofErr w:type="spellEnd"/>
      <w:r w:rsidRPr="003D6AAA">
        <w:rPr>
          <w:rFonts w:ascii="Verdana" w:hAnsi="Verdana"/>
        </w:rPr>
        <w:t xml:space="preserve"> con </w:t>
      </w:r>
      <w:proofErr w:type="spellStart"/>
      <w:r w:rsidRPr="003D6AAA">
        <w:rPr>
          <w:rFonts w:ascii="Verdana" w:hAnsi="Verdana"/>
        </w:rPr>
        <w:t>éxito</w:t>
      </w:r>
      <w:proofErr w:type="spellEnd"/>
      <w:r w:rsidRPr="003D6AAA">
        <w:rPr>
          <w:rFonts w:ascii="Verdana" w:hAnsi="Verdana"/>
        </w:rPr>
        <w:t xml:space="preserve"> </w:t>
      </w:r>
      <w:proofErr w:type="spellStart"/>
      <w:r w:rsidRPr="003D6AAA">
        <w:rPr>
          <w:rFonts w:ascii="Verdana" w:hAnsi="Verdana"/>
        </w:rPr>
        <w:t>tus</w:t>
      </w:r>
      <w:proofErr w:type="spellEnd"/>
      <w:r w:rsidRPr="003D6AAA">
        <w:rPr>
          <w:rFonts w:ascii="Verdana" w:hAnsi="Verdana"/>
        </w:rPr>
        <w:t xml:space="preserve"> </w:t>
      </w:r>
      <w:proofErr w:type="spellStart"/>
      <w:r w:rsidRPr="003D6AAA">
        <w:rPr>
          <w:rFonts w:ascii="Verdana" w:hAnsi="Verdana"/>
        </w:rPr>
        <w:t>datos</w:t>
      </w:r>
      <w:proofErr w:type="spellEnd"/>
      <w:r w:rsidRPr="003D6AAA">
        <w:rPr>
          <w:rFonts w:ascii="Verdana" w:hAnsi="Verdana"/>
        </w:rPr>
        <w:t xml:space="preserve"> para </w:t>
      </w:r>
      <w:proofErr w:type="spellStart"/>
      <w:r w:rsidRPr="003D6AAA">
        <w:rPr>
          <w:rFonts w:ascii="Verdana" w:hAnsi="Verdana"/>
        </w:rPr>
        <w:t>el</w:t>
      </w:r>
      <w:proofErr w:type="spellEnd"/>
      <w:r w:rsidRPr="003D6AAA">
        <w:rPr>
          <w:rFonts w:ascii="Verdana" w:hAnsi="Verdana"/>
        </w:rPr>
        <w:t xml:space="preserve"> </w:t>
      </w:r>
      <w:proofErr w:type="spellStart"/>
      <w:r w:rsidRPr="003D6AAA">
        <w:rPr>
          <w:rFonts w:ascii="Verdana" w:hAnsi="Verdana"/>
        </w:rPr>
        <w:t>programa</w:t>
      </w:r>
      <w:proofErr w:type="spellEnd"/>
      <w:r w:rsidRPr="003D6AAA">
        <w:rPr>
          <w:rFonts w:ascii="Verdana" w:hAnsi="Verdana"/>
        </w:rPr>
        <w:t xml:space="preserve"> [</w:t>
      </w:r>
      <w:r>
        <w:rPr>
          <w:rFonts w:ascii="Verdana" w:hAnsi="Verdana"/>
        </w:rPr>
        <w:t>NOMBRE PROGRAMA</w:t>
      </w:r>
      <w:r w:rsidRPr="003D6AAA">
        <w:rPr>
          <w:rFonts w:ascii="Verdana" w:hAnsi="Verdana"/>
        </w:rPr>
        <w:t>] de la PONTIFICIA UNIVERSIDAD CATÓLICA DE VALPARAÍSO.</w:t>
      </w:r>
    </w:p>
    <w:p w14:paraId="1C836CC2" w14:textId="77777777" w:rsidR="003D6AAA" w:rsidRPr="003D6AAA" w:rsidRDefault="003D6AAA" w:rsidP="003D6AAA">
      <w:pPr>
        <w:pStyle w:val="Listaconvietas"/>
        <w:numPr>
          <w:ilvl w:val="0"/>
          <w:numId w:val="0"/>
        </w:numPr>
        <w:ind w:left="360"/>
        <w:rPr>
          <w:rFonts w:ascii="Verdana" w:hAnsi="Verdana"/>
        </w:rPr>
      </w:pPr>
    </w:p>
    <w:p w14:paraId="78F020AB" w14:textId="77777777" w:rsidR="003D6AAA" w:rsidRPr="003D6AAA" w:rsidRDefault="003D6AAA" w:rsidP="003D6AAA">
      <w:pPr>
        <w:pStyle w:val="Listaconvietas"/>
        <w:numPr>
          <w:ilvl w:val="0"/>
          <w:numId w:val="0"/>
        </w:numPr>
        <w:ind w:left="360"/>
        <w:rPr>
          <w:rFonts w:ascii="Verdana" w:hAnsi="Verdana"/>
          <w:b/>
          <w:bCs/>
        </w:rPr>
      </w:pPr>
      <w:r w:rsidRPr="003D6AAA">
        <w:rPr>
          <w:rFonts w:ascii="Verdana" w:hAnsi="Verdana"/>
          <w:b/>
          <w:bCs/>
        </w:rPr>
        <w:t xml:space="preserve">Datos </w:t>
      </w:r>
      <w:proofErr w:type="spellStart"/>
      <w:r w:rsidRPr="003D6AAA">
        <w:rPr>
          <w:rFonts w:ascii="Verdana" w:hAnsi="Verdana"/>
          <w:b/>
          <w:bCs/>
        </w:rPr>
        <w:t>importantes</w:t>
      </w:r>
      <w:proofErr w:type="spellEnd"/>
      <w:r w:rsidRPr="003D6AAA">
        <w:rPr>
          <w:rFonts w:ascii="Verdana" w:hAnsi="Verdana"/>
          <w:b/>
          <w:bCs/>
        </w:rPr>
        <w:t>:</w:t>
      </w:r>
    </w:p>
    <w:p w14:paraId="2F224A4A" w14:textId="24FBD4CC" w:rsidR="003D6AAA" w:rsidRPr="003D6AAA" w:rsidRDefault="003D6AAA" w:rsidP="003D6AAA">
      <w:pPr>
        <w:pStyle w:val="Listaconvietas"/>
        <w:numPr>
          <w:ilvl w:val="0"/>
          <w:numId w:val="0"/>
        </w:numPr>
        <w:ind w:left="360"/>
        <w:rPr>
          <w:rFonts w:ascii="Verdana" w:hAnsi="Verdana"/>
        </w:rPr>
      </w:pPr>
      <w:proofErr w:type="spellStart"/>
      <w:r w:rsidRPr="003D6AAA">
        <w:rPr>
          <w:rFonts w:ascii="Verdana" w:hAnsi="Verdana"/>
        </w:rPr>
        <w:t>Puedes</w:t>
      </w:r>
      <w:proofErr w:type="spellEnd"/>
      <w:r w:rsidRPr="003D6AAA">
        <w:rPr>
          <w:rFonts w:ascii="Verdana" w:hAnsi="Verdana"/>
        </w:rPr>
        <w:t xml:space="preserve"> </w:t>
      </w:r>
      <w:proofErr w:type="spellStart"/>
      <w:r w:rsidRPr="003D6AAA">
        <w:rPr>
          <w:rFonts w:ascii="Verdana" w:hAnsi="Verdana"/>
        </w:rPr>
        <w:t>contactar</w:t>
      </w:r>
      <w:proofErr w:type="spellEnd"/>
      <w:r w:rsidRPr="003D6AAA">
        <w:rPr>
          <w:rFonts w:ascii="Verdana" w:hAnsi="Verdana"/>
        </w:rPr>
        <w:t xml:space="preserve"> </w:t>
      </w:r>
      <w:proofErr w:type="spellStart"/>
      <w:r w:rsidRPr="003D6AAA">
        <w:rPr>
          <w:rFonts w:ascii="Verdana" w:hAnsi="Verdana"/>
        </w:rPr>
        <w:t>directamente</w:t>
      </w:r>
      <w:proofErr w:type="spellEnd"/>
      <w:r w:rsidRPr="003D6AAA">
        <w:rPr>
          <w:rFonts w:ascii="Verdana" w:hAnsi="Verdana"/>
        </w:rPr>
        <w:t xml:space="preserve"> a la </w:t>
      </w:r>
      <w:proofErr w:type="spellStart"/>
      <w:r w:rsidRPr="003D6AAA">
        <w:rPr>
          <w:rFonts w:ascii="Verdana" w:hAnsi="Verdana"/>
        </w:rPr>
        <w:t>organización</w:t>
      </w:r>
      <w:proofErr w:type="spellEnd"/>
      <w:r w:rsidRPr="003D6AAA">
        <w:rPr>
          <w:rFonts w:ascii="Verdana" w:hAnsi="Verdana"/>
        </w:rPr>
        <w:t xml:space="preserve"> del </w:t>
      </w:r>
      <w:proofErr w:type="spellStart"/>
      <w:r w:rsidRPr="003D6AAA">
        <w:rPr>
          <w:rFonts w:ascii="Verdana" w:hAnsi="Verdana"/>
        </w:rPr>
        <w:t>programa</w:t>
      </w:r>
      <w:proofErr w:type="spellEnd"/>
      <w:r w:rsidRPr="003D6AAA">
        <w:rPr>
          <w:rFonts w:ascii="Verdana" w:hAnsi="Verdana"/>
        </w:rPr>
        <w:t xml:space="preserve"> con: [</w:t>
      </w:r>
      <w:r>
        <w:rPr>
          <w:rFonts w:ascii="Verdana" w:hAnsi="Verdana"/>
        </w:rPr>
        <w:t>E</w:t>
      </w:r>
      <w:r w:rsidRPr="003D6AAA">
        <w:rPr>
          <w:rFonts w:ascii="Verdana" w:hAnsi="Verdana"/>
        </w:rPr>
        <w:t>MAIL</w:t>
      </w:r>
      <w:r>
        <w:rPr>
          <w:rFonts w:ascii="Verdana" w:hAnsi="Verdana"/>
        </w:rPr>
        <w:t xml:space="preserve"> </w:t>
      </w:r>
      <w:r w:rsidRPr="003D6AAA">
        <w:rPr>
          <w:rFonts w:ascii="Verdana" w:hAnsi="Verdana"/>
        </w:rPr>
        <w:t>CONTACTO</w:t>
      </w:r>
      <w:r>
        <w:rPr>
          <w:rFonts w:ascii="Verdana" w:hAnsi="Verdana"/>
        </w:rPr>
        <w:t xml:space="preserve"> </w:t>
      </w:r>
      <w:r w:rsidRPr="003D6AAA">
        <w:rPr>
          <w:rFonts w:ascii="Verdana" w:hAnsi="Verdana"/>
        </w:rPr>
        <w:t>INTERNO</w:t>
      </w:r>
      <w:r>
        <w:rPr>
          <w:rFonts w:ascii="Verdana" w:hAnsi="Verdana"/>
        </w:rPr>
        <w:t>”</w:t>
      </w:r>
      <w:r w:rsidRPr="003D6AAA">
        <w:rPr>
          <w:rFonts w:ascii="Verdana" w:hAnsi="Verdana"/>
        </w:rPr>
        <w:t xml:space="preserve"> </w:t>
      </w:r>
      <w:proofErr w:type="spellStart"/>
      <w:r w:rsidRPr="003D6AAA">
        <w:rPr>
          <w:rFonts w:ascii="Verdana" w:hAnsi="Verdana"/>
        </w:rPr>
        <w:t>perteneciente</w:t>
      </w:r>
      <w:proofErr w:type="spellEnd"/>
      <w:r w:rsidRPr="003D6AAA">
        <w:rPr>
          <w:rFonts w:ascii="Verdana" w:hAnsi="Verdana"/>
        </w:rPr>
        <w:t xml:space="preserve"> a</w:t>
      </w:r>
      <w:r>
        <w:rPr>
          <w:rFonts w:ascii="Verdana" w:hAnsi="Verdana"/>
        </w:rPr>
        <w:t xml:space="preserve">l </w:t>
      </w:r>
      <w:r w:rsidRPr="003D6AAA">
        <w:rPr>
          <w:rFonts w:ascii="Verdana" w:hAnsi="Verdana"/>
        </w:rPr>
        <w:t>[</w:t>
      </w:r>
      <w:r>
        <w:rPr>
          <w:rFonts w:ascii="Verdana" w:hAnsi="Verdana"/>
        </w:rPr>
        <w:t>UNIDAD ACADÉMICA o CENTRO</w:t>
      </w:r>
      <w:r w:rsidRPr="003D6AAA">
        <w:rPr>
          <w:rFonts w:ascii="Verdana" w:hAnsi="Verdana"/>
        </w:rPr>
        <w:t>]</w:t>
      </w:r>
    </w:p>
    <w:p w14:paraId="5188D0A0" w14:textId="77777777" w:rsidR="003D6AAA" w:rsidRPr="003D6AAA" w:rsidRDefault="003D6AAA" w:rsidP="003D6AAA">
      <w:pPr>
        <w:pStyle w:val="Listaconvietas"/>
        <w:numPr>
          <w:ilvl w:val="0"/>
          <w:numId w:val="0"/>
        </w:numPr>
        <w:rPr>
          <w:rFonts w:ascii="Verdana" w:hAnsi="Verdana"/>
        </w:rPr>
      </w:pPr>
    </w:p>
    <w:p w14:paraId="08B85881" w14:textId="77777777" w:rsidR="003D6AAA" w:rsidRPr="003D6AAA" w:rsidRDefault="003D6AAA" w:rsidP="003D6AAA">
      <w:pPr>
        <w:pStyle w:val="Listaconvietas"/>
        <w:numPr>
          <w:ilvl w:val="0"/>
          <w:numId w:val="0"/>
        </w:numPr>
        <w:ind w:left="360"/>
        <w:rPr>
          <w:rFonts w:ascii="Verdana" w:hAnsi="Verdana"/>
        </w:rPr>
      </w:pPr>
    </w:p>
    <w:p w14:paraId="23280031" w14:textId="3638BE33" w:rsidR="003D6AAA" w:rsidRPr="003D6AAA" w:rsidRDefault="003D6AAA" w:rsidP="003D6AAA">
      <w:pPr>
        <w:pStyle w:val="Listaconvietas"/>
        <w:numPr>
          <w:ilvl w:val="0"/>
          <w:numId w:val="0"/>
        </w:numPr>
        <w:ind w:left="360"/>
        <w:rPr>
          <w:rFonts w:ascii="Verdana" w:hAnsi="Verdana"/>
        </w:rPr>
      </w:pPr>
      <w:r w:rsidRPr="003D6AAA">
        <w:rPr>
          <w:rFonts w:ascii="Verdana" w:hAnsi="Verdana"/>
        </w:rPr>
        <w:t xml:space="preserve">Por </w:t>
      </w:r>
      <w:proofErr w:type="spellStart"/>
      <w:r w:rsidRPr="003D6AAA">
        <w:rPr>
          <w:rFonts w:ascii="Verdana" w:hAnsi="Verdana"/>
        </w:rPr>
        <w:t>nuestra</w:t>
      </w:r>
      <w:proofErr w:type="spellEnd"/>
      <w:r w:rsidRPr="003D6AAA">
        <w:rPr>
          <w:rFonts w:ascii="Verdana" w:hAnsi="Verdana"/>
        </w:rPr>
        <w:t xml:space="preserve"> </w:t>
      </w:r>
      <w:proofErr w:type="spellStart"/>
      <w:r w:rsidRPr="003D6AAA">
        <w:rPr>
          <w:rFonts w:ascii="Verdana" w:hAnsi="Verdana"/>
        </w:rPr>
        <w:t>parte</w:t>
      </w:r>
      <w:proofErr w:type="spellEnd"/>
      <w:r w:rsidRPr="003D6AAA">
        <w:rPr>
          <w:rFonts w:ascii="Verdana" w:hAnsi="Verdana"/>
        </w:rPr>
        <w:t xml:space="preserve"> </w:t>
      </w:r>
      <w:proofErr w:type="spellStart"/>
      <w:r w:rsidRPr="003D6AAA">
        <w:rPr>
          <w:rFonts w:ascii="Verdana" w:hAnsi="Verdana"/>
        </w:rPr>
        <w:t>nos</w:t>
      </w:r>
      <w:proofErr w:type="spellEnd"/>
      <w:r w:rsidRPr="003D6AAA">
        <w:rPr>
          <w:rFonts w:ascii="Verdana" w:hAnsi="Verdana"/>
        </w:rPr>
        <w:t xml:space="preserve"> </w:t>
      </w:r>
      <w:proofErr w:type="spellStart"/>
      <w:r w:rsidRPr="003D6AAA">
        <w:rPr>
          <w:rFonts w:ascii="Verdana" w:hAnsi="Verdana"/>
        </w:rPr>
        <w:t>pondremos</w:t>
      </w:r>
      <w:proofErr w:type="spellEnd"/>
      <w:r w:rsidRPr="003D6AAA">
        <w:rPr>
          <w:rFonts w:ascii="Verdana" w:hAnsi="Verdana"/>
        </w:rPr>
        <w:t xml:space="preserve"> </w:t>
      </w:r>
      <w:proofErr w:type="spellStart"/>
      <w:r w:rsidRPr="003D6AAA">
        <w:rPr>
          <w:rFonts w:ascii="Verdana" w:hAnsi="Verdana"/>
        </w:rPr>
        <w:t>en</w:t>
      </w:r>
      <w:proofErr w:type="spellEnd"/>
      <w:r w:rsidRPr="003D6AAA">
        <w:rPr>
          <w:rFonts w:ascii="Verdana" w:hAnsi="Verdana"/>
        </w:rPr>
        <w:t xml:space="preserve"> </w:t>
      </w:r>
      <w:proofErr w:type="spellStart"/>
      <w:r w:rsidRPr="003D6AAA">
        <w:rPr>
          <w:rFonts w:ascii="Verdana" w:hAnsi="Verdana"/>
        </w:rPr>
        <w:t>contacto</w:t>
      </w:r>
      <w:proofErr w:type="spellEnd"/>
      <w:r w:rsidRPr="003D6AAA">
        <w:rPr>
          <w:rFonts w:ascii="Verdana" w:hAnsi="Verdana"/>
        </w:rPr>
        <w:t xml:space="preserve"> </w:t>
      </w:r>
      <w:proofErr w:type="spellStart"/>
      <w:r w:rsidRPr="003D6AAA">
        <w:rPr>
          <w:rFonts w:ascii="Verdana" w:hAnsi="Verdana"/>
        </w:rPr>
        <w:t>contigo</w:t>
      </w:r>
      <w:proofErr w:type="spellEnd"/>
      <w:r w:rsidRPr="003D6AAA">
        <w:rPr>
          <w:rFonts w:ascii="Verdana" w:hAnsi="Verdana"/>
        </w:rPr>
        <w:t xml:space="preserve"> a la</w:t>
      </w:r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brevedad</w:t>
      </w:r>
      <w:proofErr w:type="spellEnd"/>
      <w:r>
        <w:rPr>
          <w:rFonts w:ascii="Verdana" w:hAnsi="Verdana"/>
        </w:rPr>
        <w:t xml:space="preserve"> para </w:t>
      </w:r>
      <w:proofErr w:type="spellStart"/>
      <w:r>
        <w:rPr>
          <w:rFonts w:ascii="Verdana" w:hAnsi="Verdana"/>
        </w:rPr>
        <w:t>darte</w:t>
      </w:r>
      <w:proofErr w:type="spellEnd"/>
      <w:r>
        <w:rPr>
          <w:rFonts w:ascii="Verdana" w:hAnsi="Verdana"/>
        </w:rPr>
        <w:t xml:space="preserve"> las </w:t>
      </w:r>
      <w:proofErr w:type="spellStart"/>
      <w:r>
        <w:rPr>
          <w:rFonts w:ascii="Verdana" w:hAnsi="Verdana"/>
        </w:rPr>
        <w:t>credenciales</w:t>
      </w:r>
      <w:proofErr w:type="spellEnd"/>
      <w:r>
        <w:rPr>
          <w:rFonts w:ascii="Verdana" w:hAnsi="Verdana"/>
        </w:rPr>
        <w:t xml:space="preserve"> de </w:t>
      </w:r>
      <w:proofErr w:type="spellStart"/>
      <w:r>
        <w:rPr>
          <w:rFonts w:ascii="Verdana" w:hAnsi="Verdana"/>
        </w:rPr>
        <w:t>acceso</w:t>
      </w:r>
      <w:proofErr w:type="spellEnd"/>
      <w:r>
        <w:rPr>
          <w:rFonts w:ascii="Verdana" w:hAnsi="Verdana"/>
        </w:rPr>
        <w:t xml:space="preserve"> a </w:t>
      </w:r>
      <w:proofErr w:type="spellStart"/>
      <w:r>
        <w:rPr>
          <w:rFonts w:ascii="Verdana" w:hAnsi="Verdana"/>
        </w:rPr>
        <w:t>todo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el</w:t>
      </w:r>
      <w:proofErr w:type="spellEnd"/>
      <w:r>
        <w:rPr>
          <w:rFonts w:ascii="Verdana" w:hAnsi="Verdana"/>
        </w:rPr>
        <w:t xml:space="preserve"> material, </w:t>
      </w:r>
      <w:proofErr w:type="spellStart"/>
      <w:r>
        <w:rPr>
          <w:rFonts w:ascii="Verdana" w:hAnsi="Verdana"/>
        </w:rPr>
        <w:t>acceso</w:t>
      </w:r>
      <w:proofErr w:type="spellEnd"/>
      <w:r>
        <w:rPr>
          <w:rFonts w:ascii="Verdana" w:hAnsi="Verdana"/>
        </w:rPr>
        <w:t xml:space="preserve"> a la Plataforma de </w:t>
      </w:r>
      <w:proofErr w:type="spellStart"/>
      <w:r>
        <w:rPr>
          <w:rFonts w:ascii="Verdana" w:hAnsi="Verdana"/>
        </w:rPr>
        <w:t>aprendizaje</w:t>
      </w:r>
      <w:proofErr w:type="spellEnd"/>
      <w:r>
        <w:rPr>
          <w:rFonts w:ascii="Verdana" w:hAnsi="Verdana"/>
        </w:rPr>
        <w:t xml:space="preserve"> y a </w:t>
      </w:r>
      <w:proofErr w:type="spellStart"/>
      <w:r>
        <w:rPr>
          <w:rFonts w:ascii="Verdana" w:hAnsi="Verdana"/>
        </w:rPr>
        <w:t>los</w:t>
      </w:r>
      <w:proofErr w:type="spellEnd"/>
      <w:r>
        <w:rPr>
          <w:rFonts w:ascii="Verdana" w:hAnsi="Verdana"/>
        </w:rPr>
        <w:t xml:space="preserve"> enlaces de </w:t>
      </w:r>
      <w:proofErr w:type="spellStart"/>
      <w:r>
        <w:rPr>
          <w:rFonts w:ascii="Verdana" w:hAnsi="Verdana"/>
        </w:rPr>
        <w:t>clases</w:t>
      </w:r>
      <w:proofErr w:type="spellEnd"/>
      <w:r>
        <w:rPr>
          <w:rFonts w:ascii="Verdana" w:hAnsi="Verdana"/>
        </w:rPr>
        <w:t xml:space="preserve">. </w:t>
      </w:r>
    </w:p>
    <w:p w14:paraId="509C1B89" w14:textId="77777777" w:rsidR="003D6AAA" w:rsidRPr="003D6AAA" w:rsidRDefault="003D6AAA" w:rsidP="003D6AAA">
      <w:pPr>
        <w:pStyle w:val="Listaconvietas"/>
        <w:numPr>
          <w:ilvl w:val="0"/>
          <w:numId w:val="0"/>
        </w:numPr>
        <w:ind w:left="360"/>
        <w:rPr>
          <w:rFonts w:ascii="Verdana" w:hAnsi="Verdana"/>
        </w:rPr>
      </w:pPr>
      <w:r w:rsidRPr="003D6AAA">
        <w:rPr>
          <w:rFonts w:ascii="Verdana" w:hAnsi="Verdana"/>
        </w:rPr>
        <w:t xml:space="preserve"> </w:t>
      </w:r>
    </w:p>
    <w:p w14:paraId="0FD93868" w14:textId="77777777" w:rsidR="003D6AAA" w:rsidRDefault="003D6AAA" w:rsidP="003D6AAA">
      <w:pPr>
        <w:pStyle w:val="Listaconvietas"/>
        <w:numPr>
          <w:ilvl w:val="0"/>
          <w:numId w:val="0"/>
        </w:numPr>
        <w:ind w:left="360"/>
        <w:rPr>
          <w:rFonts w:ascii="Verdana" w:hAnsi="Verdana"/>
        </w:rPr>
      </w:pPr>
      <w:proofErr w:type="spellStart"/>
      <w:r w:rsidRPr="003D6AAA">
        <w:rPr>
          <w:rFonts w:ascii="Verdana" w:hAnsi="Verdana"/>
        </w:rPr>
        <w:t>Agradecemos</w:t>
      </w:r>
      <w:proofErr w:type="spellEnd"/>
      <w:r w:rsidRPr="003D6AAA">
        <w:rPr>
          <w:rFonts w:ascii="Verdana" w:hAnsi="Verdana"/>
        </w:rPr>
        <w:t xml:space="preserve"> </w:t>
      </w:r>
      <w:proofErr w:type="spellStart"/>
      <w:r w:rsidRPr="003D6AAA">
        <w:rPr>
          <w:rFonts w:ascii="Verdana" w:hAnsi="Verdana"/>
        </w:rPr>
        <w:t>tu</w:t>
      </w:r>
      <w:proofErr w:type="spellEnd"/>
      <w:r w:rsidRPr="003D6AAA">
        <w:rPr>
          <w:rFonts w:ascii="Verdana" w:hAnsi="Verdana"/>
        </w:rPr>
        <w:t xml:space="preserve"> </w:t>
      </w:r>
      <w:proofErr w:type="spellStart"/>
      <w:r w:rsidRPr="003D6AAA">
        <w:rPr>
          <w:rFonts w:ascii="Verdana" w:hAnsi="Verdana"/>
        </w:rPr>
        <w:t>interés</w:t>
      </w:r>
      <w:proofErr w:type="spellEnd"/>
      <w:r w:rsidRPr="003D6AAA">
        <w:rPr>
          <w:rFonts w:ascii="Verdana" w:hAnsi="Verdana"/>
        </w:rPr>
        <w:t xml:space="preserve"> </w:t>
      </w:r>
      <w:proofErr w:type="spellStart"/>
      <w:r w:rsidRPr="003D6AAA">
        <w:rPr>
          <w:rFonts w:ascii="Verdana" w:hAnsi="Verdana"/>
        </w:rPr>
        <w:t>en</w:t>
      </w:r>
      <w:proofErr w:type="spellEnd"/>
      <w:r w:rsidRPr="003D6AAA">
        <w:rPr>
          <w:rFonts w:ascii="Verdana" w:hAnsi="Verdana"/>
        </w:rPr>
        <w:t xml:space="preserve"> FORMACIÓN CONTINUA PUCV y </w:t>
      </w:r>
      <w:proofErr w:type="spellStart"/>
      <w:r w:rsidRPr="003D6AAA">
        <w:rPr>
          <w:rFonts w:ascii="Verdana" w:hAnsi="Verdana"/>
        </w:rPr>
        <w:t>esperamos</w:t>
      </w:r>
      <w:proofErr w:type="spellEnd"/>
      <w:r w:rsidRPr="003D6AAA">
        <w:rPr>
          <w:rFonts w:ascii="Verdana" w:hAnsi="Verdana"/>
        </w:rPr>
        <w:t xml:space="preserve"> </w:t>
      </w:r>
      <w:proofErr w:type="spellStart"/>
      <w:r w:rsidRPr="003D6AAA">
        <w:rPr>
          <w:rFonts w:ascii="Verdana" w:hAnsi="Verdana"/>
        </w:rPr>
        <w:t>poder</w:t>
      </w:r>
      <w:proofErr w:type="spellEnd"/>
      <w:r w:rsidRPr="003D6AAA">
        <w:rPr>
          <w:rFonts w:ascii="Verdana" w:hAnsi="Verdana"/>
        </w:rPr>
        <w:t xml:space="preserve"> </w:t>
      </w:r>
      <w:proofErr w:type="spellStart"/>
      <w:r w:rsidRPr="003D6AAA">
        <w:rPr>
          <w:rFonts w:ascii="Verdana" w:hAnsi="Verdana"/>
        </w:rPr>
        <w:t>acompañarte</w:t>
      </w:r>
      <w:proofErr w:type="spellEnd"/>
      <w:r w:rsidRPr="003D6AAA">
        <w:rPr>
          <w:rFonts w:ascii="Verdana" w:hAnsi="Verdana"/>
        </w:rPr>
        <w:t xml:space="preserve"> </w:t>
      </w:r>
      <w:proofErr w:type="spellStart"/>
      <w:r w:rsidRPr="003D6AAA">
        <w:rPr>
          <w:rFonts w:ascii="Verdana" w:hAnsi="Verdana"/>
        </w:rPr>
        <w:t>en</w:t>
      </w:r>
      <w:proofErr w:type="spellEnd"/>
      <w:r w:rsidRPr="003D6AAA">
        <w:rPr>
          <w:rFonts w:ascii="Verdana" w:hAnsi="Verdana"/>
        </w:rPr>
        <w:t xml:space="preserve"> </w:t>
      </w:r>
      <w:proofErr w:type="spellStart"/>
      <w:r w:rsidRPr="003D6AAA">
        <w:rPr>
          <w:rFonts w:ascii="Verdana" w:hAnsi="Verdana"/>
        </w:rPr>
        <w:t>esta</w:t>
      </w:r>
      <w:proofErr w:type="spellEnd"/>
      <w:r w:rsidRPr="003D6AAA">
        <w:rPr>
          <w:rFonts w:ascii="Verdana" w:hAnsi="Verdana"/>
        </w:rPr>
        <w:t xml:space="preserve"> </w:t>
      </w:r>
      <w:proofErr w:type="spellStart"/>
      <w:r w:rsidRPr="003D6AAA">
        <w:rPr>
          <w:rFonts w:ascii="Verdana" w:hAnsi="Verdana"/>
        </w:rPr>
        <w:t>emocionante</w:t>
      </w:r>
      <w:proofErr w:type="spellEnd"/>
      <w:r w:rsidRPr="003D6AAA">
        <w:rPr>
          <w:rFonts w:ascii="Verdana" w:hAnsi="Verdana"/>
        </w:rPr>
        <w:t xml:space="preserve"> </w:t>
      </w:r>
      <w:proofErr w:type="spellStart"/>
      <w:r w:rsidRPr="003D6AAA">
        <w:rPr>
          <w:rFonts w:ascii="Verdana" w:hAnsi="Verdana"/>
        </w:rPr>
        <w:t>etapa</w:t>
      </w:r>
      <w:proofErr w:type="spellEnd"/>
      <w:r w:rsidRPr="003D6AAA">
        <w:rPr>
          <w:rFonts w:ascii="Verdana" w:hAnsi="Verdana"/>
        </w:rPr>
        <w:t xml:space="preserve"> de </w:t>
      </w:r>
      <w:proofErr w:type="spellStart"/>
      <w:r w:rsidRPr="003D6AAA">
        <w:rPr>
          <w:rFonts w:ascii="Verdana" w:hAnsi="Verdana"/>
        </w:rPr>
        <w:t>tu</w:t>
      </w:r>
      <w:proofErr w:type="spellEnd"/>
      <w:r w:rsidRPr="003D6AAA">
        <w:rPr>
          <w:rFonts w:ascii="Verdana" w:hAnsi="Verdana"/>
        </w:rPr>
        <w:t xml:space="preserve"> </w:t>
      </w:r>
      <w:proofErr w:type="spellStart"/>
      <w:r w:rsidRPr="003D6AAA">
        <w:rPr>
          <w:rFonts w:ascii="Verdana" w:hAnsi="Verdana"/>
        </w:rPr>
        <w:t>trayectoria</w:t>
      </w:r>
      <w:proofErr w:type="spellEnd"/>
      <w:r w:rsidRPr="003D6AAA">
        <w:rPr>
          <w:rFonts w:ascii="Verdana" w:hAnsi="Verdana"/>
        </w:rPr>
        <w:t xml:space="preserve"> </w:t>
      </w:r>
      <w:proofErr w:type="spellStart"/>
      <w:r w:rsidRPr="003D6AAA">
        <w:rPr>
          <w:rFonts w:ascii="Verdana" w:hAnsi="Verdana"/>
        </w:rPr>
        <w:t>profesional</w:t>
      </w:r>
      <w:proofErr w:type="spellEnd"/>
      <w:r w:rsidRPr="003D6AAA">
        <w:rPr>
          <w:rFonts w:ascii="Verdana" w:hAnsi="Verdana"/>
        </w:rPr>
        <w:t>.</w:t>
      </w:r>
    </w:p>
    <w:p w14:paraId="1681245B" w14:textId="77777777" w:rsidR="003D6AAA" w:rsidRPr="003D6AAA" w:rsidRDefault="003D6AAA" w:rsidP="003D6AAA">
      <w:pPr>
        <w:pStyle w:val="Listaconvietas"/>
        <w:numPr>
          <w:ilvl w:val="0"/>
          <w:numId w:val="0"/>
        </w:numPr>
        <w:ind w:left="360"/>
        <w:rPr>
          <w:rFonts w:ascii="Verdana" w:hAnsi="Verdana"/>
        </w:rPr>
      </w:pPr>
    </w:p>
    <w:p w14:paraId="1B5594E5" w14:textId="77777777" w:rsidR="003D6AAA" w:rsidRPr="003D6AAA" w:rsidRDefault="003D6AAA" w:rsidP="003D6AAA">
      <w:pPr>
        <w:pStyle w:val="Listaconvietas"/>
        <w:numPr>
          <w:ilvl w:val="0"/>
          <w:numId w:val="0"/>
        </w:numPr>
        <w:ind w:left="360"/>
        <w:rPr>
          <w:rFonts w:ascii="Verdana" w:hAnsi="Verdana"/>
        </w:rPr>
      </w:pPr>
      <w:proofErr w:type="spellStart"/>
      <w:r w:rsidRPr="003D6AAA">
        <w:rPr>
          <w:rFonts w:ascii="Verdana" w:hAnsi="Verdana"/>
        </w:rPr>
        <w:t>Atentamente</w:t>
      </w:r>
      <w:proofErr w:type="spellEnd"/>
      <w:r w:rsidRPr="003D6AAA">
        <w:rPr>
          <w:rFonts w:ascii="Verdana" w:hAnsi="Verdana"/>
        </w:rPr>
        <w:t>,</w:t>
      </w:r>
    </w:p>
    <w:p w14:paraId="3D3DE7FD" w14:textId="77777777" w:rsidR="003D6AAA" w:rsidRPr="003D6AAA" w:rsidRDefault="003D6AAA" w:rsidP="003D6AAA">
      <w:pPr>
        <w:pStyle w:val="Listaconvietas"/>
        <w:numPr>
          <w:ilvl w:val="0"/>
          <w:numId w:val="0"/>
        </w:numPr>
        <w:ind w:left="360"/>
        <w:rPr>
          <w:rFonts w:ascii="Verdana" w:hAnsi="Verdana"/>
        </w:rPr>
      </w:pPr>
      <w:r w:rsidRPr="003D6AAA">
        <w:rPr>
          <w:rFonts w:ascii="Verdana" w:hAnsi="Verdana"/>
        </w:rPr>
        <w:t xml:space="preserve"> </w:t>
      </w:r>
    </w:p>
    <w:p w14:paraId="683A0852" w14:textId="77777777" w:rsidR="003D6AAA" w:rsidRPr="003D6AAA" w:rsidRDefault="003D6AAA" w:rsidP="003D6AAA">
      <w:pPr>
        <w:pStyle w:val="Listaconvietas"/>
        <w:numPr>
          <w:ilvl w:val="0"/>
          <w:numId w:val="0"/>
        </w:numPr>
        <w:ind w:left="360"/>
        <w:rPr>
          <w:rFonts w:ascii="Verdana" w:hAnsi="Verdana"/>
        </w:rPr>
      </w:pPr>
      <w:r w:rsidRPr="003D6AAA">
        <w:rPr>
          <w:rFonts w:ascii="Verdana" w:hAnsi="Verdana"/>
        </w:rPr>
        <w:t>[</w:t>
      </w:r>
      <w:r>
        <w:rPr>
          <w:rFonts w:ascii="Verdana" w:hAnsi="Verdana"/>
        </w:rPr>
        <w:t>UNIDAD ACADÉMICA o CENTRO</w:t>
      </w:r>
      <w:r w:rsidRPr="003D6AAA">
        <w:rPr>
          <w:rFonts w:ascii="Verdana" w:hAnsi="Verdana"/>
        </w:rPr>
        <w:t>]</w:t>
      </w:r>
    </w:p>
    <w:p w14:paraId="647F80E3" w14:textId="260B406F" w:rsidR="003D6AAA" w:rsidRPr="00981B7B" w:rsidRDefault="003D6AAA" w:rsidP="003D6AAA">
      <w:pPr>
        <w:pStyle w:val="Listaconvietas"/>
        <w:numPr>
          <w:ilvl w:val="0"/>
          <w:numId w:val="0"/>
        </w:numPr>
        <w:ind w:left="360"/>
        <w:rPr>
          <w:rFonts w:ascii="Verdana" w:hAnsi="Verdana"/>
        </w:rPr>
      </w:pPr>
      <w:r w:rsidRPr="003D6AAA">
        <w:rPr>
          <w:rFonts w:ascii="Verdana" w:hAnsi="Verdana"/>
        </w:rPr>
        <w:t>Pontificia Universidad Católica de Valparaíso</w:t>
      </w:r>
    </w:p>
    <w:sectPr w:rsidR="003D6AAA" w:rsidRPr="00981B7B" w:rsidSect="0003461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CC53E" w14:textId="77777777" w:rsidR="004E7135" w:rsidRDefault="004E7135" w:rsidP="00981B7B">
      <w:pPr>
        <w:spacing w:after="0" w:line="240" w:lineRule="auto"/>
      </w:pPr>
      <w:r>
        <w:separator/>
      </w:r>
    </w:p>
  </w:endnote>
  <w:endnote w:type="continuationSeparator" w:id="0">
    <w:p w14:paraId="6541BA61" w14:textId="77777777" w:rsidR="004E7135" w:rsidRDefault="004E7135" w:rsidP="00981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E38AB8" w14:textId="77777777" w:rsidR="004E7135" w:rsidRDefault="004E7135" w:rsidP="00981B7B">
      <w:pPr>
        <w:spacing w:after="0" w:line="240" w:lineRule="auto"/>
      </w:pPr>
      <w:r>
        <w:separator/>
      </w:r>
    </w:p>
  </w:footnote>
  <w:footnote w:type="continuationSeparator" w:id="0">
    <w:p w14:paraId="70A0C7A3" w14:textId="77777777" w:rsidR="004E7135" w:rsidRDefault="004E7135" w:rsidP="00981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92A65" w14:textId="0495DDED" w:rsidR="00981B7B" w:rsidRDefault="00981B7B">
    <w:pPr>
      <w:pStyle w:val="Encabezado"/>
    </w:pPr>
    <w:r>
      <w:rPr>
        <w:rFonts w:ascii="Arial" w:hAnsi="Arial" w:cs="Arial"/>
        <w:b/>
        <w:bCs/>
        <w:color w:val="000000"/>
        <w:sz w:val="30"/>
        <w:szCs w:val="30"/>
        <w:bdr w:val="none" w:sz="0" w:space="0" w:color="auto" w:frame="1"/>
      </w:rPr>
      <w:fldChar w:fldCharType="begin"/>
    </w:r>
    <w:r>
      <w:rPr>
        <w:rFonts w:ascii="Arial" w:hAnsi="Arial" w:cs="Arial"/>
        <w:b/>
        <w:bCs/>
        <w:color w:val="000000"/>
        <w:sz w:val="30"/>
        <w:szCs w:val="30"/>
        <w:bdr w:val="none" w:sz="0" w:space="0" w:color="auto" w:frame="1"/>
      </w:rPr>
      <w:instrText xml:space="preserve"> INCLUDEPICTURE "https://lh7-rt.googleusercontent.com/docsz/AD_4nXcsCymdLuQYBEjAsmZ0cdciEo3BFL2d1hK9I8MHDZsFGIdXitpHz5WWDrWC8PSgzPRXp41Ne2bycbsJsJSPXERopx1Ve_7kdsXzHtevtxwyQXP64grc4NyQDGVqQv-ocChi7uLc9u-gEiv8GVz5uuU?key=lVCAdOqb7rueKopH_yzm2A" \* MERGEFORMATINET </w:instrText>
    </w:r>
    <w:r>
      <w:rPr>
        <w:rFonts w:ascii="Arial" w:hAnsi="Arial" w:cs="Arial"/>
        <w:b/>
        <w:bCs/>
        <w:color w:val="000000"/>
        <w:sz w:val="30"/>
        <w:szCs w:val="30"/>
        <w:bdr w:val="none" w:sz="0" w:space="0" w:color="auto" w:frame="1"/>
      </w:rPr>
      <w:fldChar w:fldCharType="separate"/>
    </w:r>
    <w:r>
      <w:rPr>
        <w:rFonts w:ascii="Arial" w:hAnsi="Arial" w:cs="Arial"/>
        <w:b/>
        <w:bCs/>
        <w:noProof/>
        <w:color w:val="000000"/>
        <w:sz w:val="30"/>
        <w:szCs w:val="30"/>
        <w:bdr w:val="none" w:sz="0" w:space="0" w:color="auto" w:frame="1"/>
      </w:rPr>
      <w:drawing>
        <wp:inline distT="0" distB="0" distL="0" distR="0" wp14:anchorId="31A045A8" wp14:editId="0084A670">
          <wp:extent cx="5486400" cy="948055"/>
          <wp:effectExtent l="0" t="0" r="0" b="4445"/>
          <wp:docPr id="550274342" name="Imagen 1" descr="Patrón de fond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0274342" name="Imagen 1" descr="Patrón de fond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948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000000"/>
        <w:sz w:val="30"/>
        <w:szCs w:val="30"/>
        <w:bdr w:val="none" w:sz="0" w:space="0" w:color="auto" w:frame="1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CB83EEF"/>
    <w:multiLevelType w:val="hybridMultilevel"/>
    <w:tmpl w:val="31D4200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685207">
    <w:abstractNumId w:val="8"/>
  </w:num>
  <w:num w:numId="2" w16cid:durableId="2037657351">
    <w:abstractNumId w:val="6"/>
  </w:num>
  <w:num w:numId="3" w16cid:durableId="1988168414">
    <w:abstractNumId w:val="5"/>
  </w:num>
  <w:num w:numId="4" w16cid:durableId="1818454941">
    <w:abstractNumId w:val="4"/>
  </w:num>
  <w:num w:numId="5" w16cid:durableId="1803884696">
    <w:abstractNumId w:val="7"/>
  </w:num>
  <w:num w:numId="6" w16cid:durableId="457073085">
    <w:abstractNumId w:val="3"/>
  </w:num>
  <w:num w:numId="7" w16cid:durableId="1820226586">
    <w:abstractNumId w:val="2"/>
  </w:num>
  <w:num w:numId="8" w16cid:durableId="720710674">
    <w:abstractNumId w:val="1"/>
  </w:num>
  <w:num w:numId="9" w16cid:durableId="641540080">
    <w:abstractNumId w:val="0"/>
  </w:num>
  <w:num w:numId="10" w16cid:durableId="13617111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2343B"/>
    <w:rsid w:val="0029639D"/>
    <w:rsid w:val="00326F90"/>
    <w:rsid w:val="003D6AAA"/>
    <w:rsid w:val="004E7135"/>
    <w:rsid w:val="006E181F"/>
    <w:rsid w:val="007367A7"/>
    <w:rsid w:val="00981B7B"/>
    <w:rsid w:val="00AA1D8D"/>
    <w:rsid w:val="00B47730"/>
    <w:rsid w:val="00BB688E"/>
    <w:rsid w:val="00CB0664"/>
    <w:rsid w:val="00D40934"/>
    <w:rsid w:val="00FC693F"/>
    <w:rsid w:val="00FD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0ADAA0"/>
  <w14:defaultImageDpi w14:val="300"/>
  <w15:docId w15:val="{C020D8DB-74D5-D241-A0D9-5479F693E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Nicolás Alonso Vera</cp:lastModifiedBy>
  <cp:revision>2</cp:revision>
  <dcterms:created xsi:type="dcterms:W3CDTF">2025-05-26T15:06:00Z</dcterms:created>
  <dcterms:modified xsi:type="dcterms:W3CDTF">2025-05-26T15:06:00Z</dcterms:modified>
  <cp:category/>
</cp:coreProperties>
</file>